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priorité de régulation médicale.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pour une urgence vitale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urgente et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242C99-CBFA-4BEC-A6E7-5A1CEB79EF91}"/>
</file>

<file path=customXml/itemProps3.xml><?xml version="1.0" encoding="utf-8"?>
<ds:datastoreItem xmlns:ds="http://schemas.openxmlformats.org/officeDocument/2006/customXml" ds:itemID="{613856EA-37C7-44D2-9F98-964CB278CF94}"/>
</file>

<file path=customXml/itemProps4.xml><?xml version="1.0" encoding="utf-8"?>
<ds:datastoreItem xmlns:ds="http://schemas.openxmlformats.org/officeDocument/2006/customXml" ds:itemID="{F745006F-0FEC-4B79-925A-F2CE41E994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